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214648" cy="737148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14648" cy="7371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323613" cy="398236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23613" cy="39823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331166" cy="398801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1166" cy="3988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096000" cy="874395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743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40"/>
        <w:tblGridChange w:id="0">
          <w:tblGrid>
            <w:gridCol w:w="9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Название команды: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БЛОК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5"/>
        <w:gridCol w:w="9015"/>
        <w:tblGridChange w:id="0">
          <w:tblGrid>
            <w:gridCol w:w="585"/>
            <w:gridCol w:w="90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II БЛОК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15"/>
        <w:gridCol w:w="8985"/>
        <w:tblGridChange w:id="0">
          <w:tblGrid>
            <w:gridCol w:w="615"/>
            <w:gridCol w:w="898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Для заметок: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40"/>
        <w:tblGridChange w:id="0">
          <w:tblGrid>
            <w:gridCol w:w="96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  <w:sectPr>
          <w:pgSz w:h="16838" w:w="11906" w:orient="portrait"/>
          <w:pgMar w:bottom="1133.8582677165355" w:top="1133.8582677165355" w:left="1133.8582677165355" w:right="1133.8582677165355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подсчетов баллов (для учителя)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7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9.2283464566926"/>
        <w:gridCol w:w="850.3937007874016"/>
        <w:gridCol w:w="850.3937007874016"/>
        <w:gridCol w:w="850.3937007874016"/>
        <w:gridCol w:w="850.3937007874016"/>
        <w:gridCol w:w="850.3937007874016"/>
        <w:gridCol w:w="850.3937007874016"/>
        <w:gridCol w:w="850.3937007874016"/>
        <w:gridCol w:w="850.3937007874016"/>
        <w:gridCol w:w="850.3937007874016"/>
        <w:gridCol w:w="3459.2283464566926"/>
        <w:tblGridChange w:id="0">
          <w:tblGrid>
            <w:gridCol w:w="3459.2283464566926"/>
            <w:gridCol w:w="850.3937007874016"/>
            <w:gridCol w:w="850.3937007874016"/>
            <w:gridCol w:w="850.3937007874016"/>
            <w:gridCol w:w="850.3937007874016"/>
            <w:gridCol w:w="850.3937007874016"/>
            <w:gridCol w:w="850.3937007874016"/>
            <w:gridCol w:w="850.3937007874016"/>
            <w:gridCol w:w="850.3937007874016"/>
            <w:gridCol w:w="850.3937007874016"/>
            <w:gridCol w:w="3459.2283464566926"/>
          </w:tblGrid>
        </w:tblGridChange>
      </w:tblGrid>
      <w:tr>
        <w:trPr>
          <w:cantSplit w:val="1"/>
          <w:trHeight w:val="44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Команда</w:t>
            </w:r>
          </w:p>
        </w:tc>
        <w:tc>
          <w:tcPr>
            <w:gridSpan w:val="9"/>
            <w:tcBorders>
              <w:top w:color="000000" w:space="0" w:sz="12" w:val="single"/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Номер задания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Общий счет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vMerge w:val="continue"/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 блок</w:t>
            </w:r>
          </w:p>
        </w:tc>
        <w:tc>
          <w:tcPr>
            <w:gridSpan w:val="4"/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II блок</w:t>
            </w:r>
          </w:p>
        </w:tc>
        <w:tc>
          <w:tcPr>
            <w:vMerge w:val="continue"/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vMerge w:val="continue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3.8582677165355" w:top="1133.8582677165355" w:left="1133.8582677165355" w:right="1133.8582677165355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